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85" w:rsidRDefault="00FB1B85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FB1B85" w:rsidRDefault="003D19DC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FB1B85" w:rsidRDefault="003D19DC">
      <w:pPr>
        <w:autoSpaceDE w:val="0"/>
        <w:autoSpaceDN w:val="0"/>
        <w:spacing w:before="670" w:after="0" w:line="230" w:lineRule="auto"/>
        <w:ind w:left="2340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и науки Республики Дагестан</w:t>
      </w:r>
    </w:p>
    <w:p w:rsidR="00FB1B85" w:rsidRDefault="003D19DC">
      <w:pPr>
        <w:autoSpaceDE w:val="0"/>
        <w:autoSpaceDN w:val="0"/>
        <w:spacing w:before="670" w:after="0" w:line="230" w:lineRule="auto"/>
        <w:ind w:left="1110"/>
      </w:pPr>
      <w:r>
        <w:rPr>
          <w:rFonts w:ascii="Times New Roman" w:eastAsia="Times New Roman" w:hAnsi="Times New Roman"/>
          <w:color w:val="000000"/>
          <w:sz w:val="24"/>
        </w:rPr>
        <w:t>МУНИЦИПАЛЬНОЕ КАЗЕННОЕ ОБЩЕОБРАЗОВАТЕЛЬНОЕ УЧРЕЖДЕНИЕ</w:t>
      </w:r>
    </w:p>
    <w:p w:rsidR="00FB1B85" w:rsidRDefault="003D19DC">
      <w:pPr>
        <w:autoSpaceDE w:val="0"/>
        <w:autoSpaceDN w:val="0"/>
        <w:spacing w:before="670" w:after="1376" w:line="230" w:lineRule="auto"/>
        <w:ind w:right="3094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"Старосеребряковская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2"/>
        <w:gridCol w:w="3460"/>
        <w:gridCol w:w="3220"/>
      </w:tblGrid>
      <w:tr w:rsidR="00FB1B85">
        <w:trPr>
          <w:trHeight w:hRule="exact" w:val="274"/>
        </w:trPr>
        <w:tc>
          <w:tcPr>
            <w:tcW w:w="2662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48" w:after="0" w:line="230" w:lineRule="auto"/>
              <w:ind w:left="8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4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B1B85">
        <w:trPr>
          <w:trHeight w:hRule="exact" w:val="276"/>
        </w:trPr>
        <w:tc>
          <w:tcPr>
            <w:tcW w:w="2662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Руководитель ШМО 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Зам.директора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after="0" w:line="230" w:lineRule="auto"/>
              <w:ind w:right="147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FB1B85" w:rsidRDefault="00FB1B85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2"/>
        <w:gridCol w:w="3540"/>
        <w:gridCol w:w="3360"/>
      </w:tblGrid>
      <w:tr w:rsidR="00FB1B85">
        <w:trPr>
          <w:trHeight w:hRule="exact" w:val="362"/>
        </w:trPr>
        <w:tc>
          <w:tcPr>
            <w:tcW w:w="2942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___________Халитов М.М.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___________Халимова Х.А.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60" w:after="0" w:line="230" w:lineRule="auto"/>
              <w:ind w:left="5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____________Билалов Р.М.</w:t>
            </w:r>
          </w:p>
        </w:tc>
      </w:tr>
      <w:tr w:rsidR="00FB1B85">
        <w:trPr>
          <w:trHeight w:hRule="exact" w:val="420"/>
        </w:trPr>
        <w:tc>
          <w:tcPr>
            <w:tcW w:w="2942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6" w:after="0" w:line="230" w:lineRule="auto"/>
              <w:ind w:left="5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6" w:after="0" w:line="230" w:lineRule="auto"/>
              <w:ind w:left="5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FB1B85">
        <w:trPr>
          <w:trHeight w:hRule="exact" w:val="380"/>
        </w:trPr>
        <w:tc>
          <w:tcPr>
            <w:tcW w:w="2942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082022 г.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4" w:after="0" w:line="230" w:lineRule="auto"/>
              <w:ind w:left="5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"29." 08 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4" w:after="0" w:line="230" w:lineRule="auto"/>
              <w:ind w:left="5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082022 г.</w:t>
            </w:r>
          </w:p>
        </w:tc>
      </w:tr>
    </w:tbl>
    <w:p w:rsidR="00FB1B85" w:rsidRDefault="003D19DC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B1B85" w:rsidRDefault="003D19DC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3044335)</w:t>
      </w:r>
    </w:p>
    <w:p w:rsidR="00FB1B85" w:rsidRDefault="003D19DC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FB1B85" w:rsidRDefault="003D19DC">
      <w:pPr>
        <w:autoSpaceDE w:val="0"/>
        <w:autoSpaceDN w:val="0"/>
        <w:spacing w:before="70" w:after="0" w:line="230" w:lineRule="auto"/>
        <w:ind w:right="4468"/>
        <w:jc w:val="right"/>
      </w:pP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:rsidR="00FB1B85" w:rsidRDefault="003D19DC">
      <w:pPr>
        <w:autoSpaceDE w:val="0"/>
        <w:autoSpaceDN w:val="0"/>
        <w:spacing w:before="670" w:after="0" w:line="230" w:lineRule="auto"/>
        <w:ind w:right="2736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для 5 класса </w:t>
      </w:r>
      <w:r>
        <w:rPr>
          <w:rFonts w:ascii="Times New Roman" w:eastAsia="Times New Roman" w:hAnsi="Times New Roman"/>
          <w:color w:val="000000"/>
          <w:sz w:val="24"/>
        </w:rPr>
        <w:t>основного общего образования</w:t>
      </w:r>
    </w:p>
    <w:p w:rsidR="00FB1B85" w:rsidRDefault="003D19DC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FB1B85" w:rsidRDefault="003D19DC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Магомедова Заира Запировна</w:t>
      </w:r>
    </w:p>
    <w:p w:rsidR="00FB1B85" w:rsidRDefault="003D19DC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музыки</w:t>
      </w:r>
    </w:p>
    <w:p w:rsidR="00FB1B85" w:rsidRDefault="003D19DC">
      <w:pPr>
        <w:autoSpaceDE w:val="0"/>
        <w:autoSpaceDN w:val="0"/>
        <w:spacing w:before="2830" w:after="0" w:line="230" w:lineRule="auto"/>
        <w:ind w:right="3798"/>
        <w:jc w:val="right"/>
      </w:pPr>
      <w:r>
        <w:rPr>
          <w:rFonts w:ascii="Times New Roman" w:eastAsia="Times New Roman" w:hAnsi="Times New Roman"/>
          <w:color w:val="000000"/>
          <w:sz w:val="24"/>
        </w:rPr>
        <w:t>с.Ст.Серебряковка 2022</w:t>
      </w:r>
    </w:p>
    <w:p w:rsidR="00FB1B85" w:rsidRDefault="00FB1B85">
      <w:pPr>
        <w:sectPr w:rsidR="00FB1B85">
          <w:pgSz w:w="11900" w:h="16840"/>
          <w:pgMar w:top="298" w:right="870" w:bottom="296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FB1B85" w:rsidRDefault="00FB1B85">
      <w:pPr>
        <w:sectPr w:rsidR="00FB1B85">
          <w:pgSz w:w="11900" w:h="16840"/>
          <w:pgMar w:top="1440" w:right="1440" w:bottom="1440" w:left="1440" w:header="720" w:footer="720" w:gutter="0"/>
          <w:cols w:space="720" w:equalWidth="0">
            <w:col w:w="10292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FB1B85" w:rsidRDefault="003D19DC">
      <w:pPr>
        <w:autoSpaceDE w:val="0"/>
        <w:autoSpaceDN w:val="0"/>
        <w:spacing w:before="34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</w:t>
      </w:r>
      <w:r>
        <w:rPr>
          <w:rFonts w:ascii="Times New Roman" w:eastAsia="Times New Roman" w:hAnsi="Times New Roman"/>
          <w:color w:val="000000"/>
          <w:sz w:val="24"/>
        </w:rPr>
        <w:t>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FB1B85" w:rsidRDefault="003D19D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ОБЩАЯ ХАРАКТЕРИСТИКА УЧЕБНОГО </w:t>
      </w:r>
      <w:r>
        <w:rPr>
          <w:rFonts w:ascii="Times New Roman" w:eastAsia="Times New Roman" w:hAnsi="Times New Roman"/>
          <w:b/>
          <w:color w:val="000000"/>
          <w:sz w:val="24"/>
        </w:rPr>
        <w:t>ПРЕДМЕТА «МУЗЫКА»</w:t>
      </w:r>
    </w:p>
    <w:p w:rsidR="00FB1B85" w:rsidRDefault="003D19DC">
      <w:pPr>
        <w:autoSpaceDE w:val="0"/>
        <w:autoSpaceDN w:val="0"/>
        <w:spacing w:before="168"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</w:t>
      </w:r>
      <w:r>
        <w:rPr>
          <w:rFonts w:ascii="Times New Roman" w:eastAsia="Times New Roman" w:hAnsi="Times New Roman"/>
          <w:color w:val="000000"/>
          <w:sz w:val="24"/>
        </w:rPr>
        <w:t>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</w:t>
      </w:r>
      <w:r>
        <w:rPr>
          <w:rFonts w:ascii="Times New Roman" w:eastAsia="Times New Roman" w:hAnsi="Times New Roman"/>
          <w:color w:val="000000"/>
          <w:sz w:val="24"/>
        </w:rPr>
        <w:t xml:space="preserve">ития внутреннего мира человека,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FB1B85" w:rsidRDefault="003D19DC">
      <w:pPr>
        <w:autoSpaceDE w:val="0"/>
        <w:autoSpaceDN w:val="0"/>
        <w:spacing w:before="70" w:after="0" w:line="28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</w:t>
      </w:r>
      <w:r>
        <w:rPr>
          <w:rFonts w:ascii="Times New Roman" w:eastAsia="Times New Roman" w:hAnsi="Times New Roman"/>
          <w:color w:val="000000"/>
          <w:sz w:val="24"/>
        </w:rPr>
        <w:t xml:space="preserve">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</w:t>
      </w:r>
      <w:r>
        <w:rPr>
          <w:rFonts w:ascii="Times New Roman" w:eastAsia="Times New Roman" w:hAnsi="Times New Roman"/>
          <w:color w:val="000000"/>
          <w:sz w:val="24"/>
        </w:rPr>
        <w:t>народов и культур.</w:t>
      </w:r>
    </w:p>
    <w:p w:rsidR="00FB1B85" w:rsidRDefault="003D19DC">
      <w:pPr>
        <w:autoSpaceDE w:val="0"/>
        <w:autoSpaceDN w:val="0"/>
        <w:spacing w:before="70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</w:t>
      </w:r>
      <w:r>
        <w:rPr>
          <w:rFonts w:ascii="Times New Roman" w:eastAsia="Times New Roman" w:hAnsi="Times New Roman"/>
          <w:color w:val="000000"/>
          <w:sz w:val="24"/>
        </w:rPr>
        <w:t>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</w:t>
      </w:r>
      <w:r>
        <w:rPr>
          <w:rFonts w:ascii="Times New Roman" w:eastAsia="Times New Roman" w:hAnsi="Times New Roman"/>
          <w:color w:val="000000"/>
          <w:sz w:val="24"/>
        </w:rPr>
        <w:t xml:space="preserve">щего в свёрнутом виде всю систему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FB1B85" w:rsidRDefault="003D19DC">
      <w:pPr>
        <w:autoSpaceDE w:val="0"/>
        <w:autoSpaceDN w:val="0"/>
        <w:spacing w:before="72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Музыка — временнóе искусство. В связи с этим важнейшим вкладом в развитие комплекса психических качес</w:t>
      </w:r>
      <w:r>
        <w:rPr>
          <w:rFonts w:ascii="Times New Roman" w:eastAsia="Times New Roman" w:hAnsi="Times New Roman"/>
          <w:color w:val="000000"/>
          <w:sz w:val="24"/>
        </w:rPr>
        <w:t xml:space="preserve">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индивидуальный опыт в предвидении будущего и его сравнении с прошлым.</w:t>
      </w:r>
    </w:p>
    <w:p w:rsidR="00FB1B85" w:rsidRDefault="003D19DC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Музыка обеспечивает развити</w:t>
      </w:r>
      <w:r>
        <w:rPr>
          <w:rFonts w:ascii="Times New Roman" w:eastAsia="Times New Roman" w:hAnsi="Times New Roman"/>
          <w:color w:val="000000"/>
          <w:sz w:val="24"/>
        </w:rPr>
        <w:t xml:space="preserve">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эмоционального интеллекта, способствует самореализации и самопринятию личности. Таким образом </w:t>
      </w:r>
      <w:r>
        <w:rPr>
          <w:rFonts w:ascii="Times New Roman" w:eastAsia="Times New Roman" w:hAnsi="Times New Roman"/>
          <w:color w:val="000000"/>
          <w:sz w:val="24"/>
        </w:rPr>
        <w:t>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FB1B85" w:rsidRDefault="003D19DC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позволит учителю:</w:t>
      </w:r>
    </w:p>
    <w:p w:rsidR="00FB1B85" w:rsidRDefault="003D19DC">
      <w:pPr>
        <w:autoSpaceDE w:val="0"/>
        <w:autoSpaceDN w:val="0"/>
        <w:spacing w:before="178" w:after="0" w:line="271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FB1B85" w:rsidRDefault="003D19DC">
      <w:pPr>
        <w:autoSpaceDE w:val="0"/>
        <w:autoSpaceDN w:val="0"/>
        <w:spacing w:before="190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определ</w:t>
      </w:r>
      <w:r>
        <w:rPr>
          <w:rFonts w:ascii="Times New Roman" w:eastAsia="Times New Roman" w:hAnsi="Times New Roman"/>
          <w:color w:val="000000"/>
          <w:sz w:val="24"/>
        </w:rPr>
        <w:t>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FB1B85" w:rsidRDefault="00FB1B85">
      <w:pPr>
        <w:sectPr w:rsidR="00FB1B85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Министерства образования и науки РФ от 17 декабря 2010 г. № 1897, с измене</w:t>
      </w:r>
      <w:r>
        <w:rPr>
          <w:rFonts w:ascii="Times New Roman" w:eastAsia="Times New Roman" w:hAnsi="Times New Roman"/>
          <w:color w:val="000000"/>
          <w:sz w:val="24"/>
        </w:rPr>
        <w:t xml:space="preserve">ниями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</w:t>
      </w:r>
      <w:r>
        <w:rPr>
          <w:rFonts w:ascii="Times New Roman" w:eastAsia="Times New Roman" w:hAnsi="Times New Roman"/>
          <w:color w:val="000000"/>
          <w:sz w:val="24"/>
        </w:rPr>
        <w:t>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FB1B85" w:rsidRDefault="003D19DC">
      <w:pPr>
        <w:autoSpaceDE w:val="0"/>
        <w:autoSpaceDN w:val="0"/>
        <w:spacing w:before="190" w:after="0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разработать календарно-тематическое планирование с учётом особенностей конкретно</w:t>
      </w:r>
      <w:r>
        <w:rPr>
          <w:rFonts w:ascii="Times New Roman" w:eastAsia="Times New Roman" w:hAnsi="Times New Roman"/>
          <w:color w:val="000000"/>
          <w:sz w:val="24"/>
        </w:rPr>
        <w:t>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</w:t>
      </w:r>
      <w:r>
        <w:rPr>
          <w:rFonts w:ascii="Times New Roman" w:eastAsia="Times New Roman" w:hAnsi="Times New Roman"/>
          <w:color w:val="000000"/>
          <w:sz w:val="24"/>
        </w:rPr>
        <w:t>териала.</w:t>
      </w:r>
    </w:p>
    <w:p w:rsidR="00FB1B85" w:rsidRDefault="003D19DC">
      <w:pPr>
        <w:autoSpaceDE w:val="0"/>
        <w:autoSpaceDN w:val="0"/>
        <w:spacing w:before="32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 ЗАДАЧИ ИЗУЧЕНИЯ УЧЕБНОГО ПРЕДМЕТА «МУЗЫКА»</w:t>
      </w:r>
    </w:p>
    <w:p w:rsidR="00FB1B85" w:rsidRDefault="003D19DC">
      <w:pPr>
        <w:autoSpaceDE w:val="0"/>
        <w:autoSpaceDN w:val="0"/>
        <w:spacing w:before="166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самоценности творческог</w:t>
      </w:r>
      <w:r>
        <w:rPr>
          <w:rFonts w:ascii="Times New Roman" w:eastAsia="Times New Roman" w:hAnsi="Times New Roman"/>
          <w:color w:val="000000"/>
          <w:sz w:val="24"/>
        </w:rPr>
        <w:t>о развития человека, уникального вклада искусства в образование и воспитание делает неприменимыми критерии утилитарности.</w:t>
      </w:r>
    </w:p>
    <w:p w:rsidR="00FB1B85" w:rsidRDefault="003D19DC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</w:t>
      </w:r>
      <w:r>
        <w:rPr>
          <w:rFonts w:ascii="Times New Roman" w:eastAsia="Times New Roman" w:hAnsi="Times New Roman"/>
          <w:color w:val="000000"/>
          <w:sz w:val="24"/>
        </w:rPr>
        <w:t>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</w:t>
      </w:r>
      <w:r>
        <w:rPr>
          <w:rFonts w:ascii="Times New Roman" w:eastAsia="Times New Roman" w:hAnsi="Times New Roman"/>
          <w:color w:val="000000"/>
          <w:sz w:val="24"/>
        </w:rPr>
        <w:t>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направлениям: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1) становление системы ц</w:t>
      </w:r>
      <w:r>
        <w:rPr>
          <w:rFonts w:ascii="Times New Roman" w:eastAsia="Times New Roman" w:hAnsi="Times New Roman"/>
          <w:color w:val="000000"/>
          <w:sz w:val="24"/>
        </w:rPr>
        <w:t xml:space="preserve">енностей обучающихся, развитие целостного миропонимания в единстве эмоциональной и познавательной сферы;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>
        <w:rPr>
          <w:rFonts w:ascii="Times New Roman" w:eastAsia="Times New Roman" w:hAnsi="Times New Roman"/>
          <w:color w:val="000000"/>
          <w:sz w:val="24"/>
        </w:rPr>
        <w:t xml:space="preserve">ации между людьми разных эпох и народов, эффективного способа автокоммуникации;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интонационно-содержательной деятельности.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FB1B85" w:rsidRDefault="003D19DC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2.   Осознание социальной функции музыки. Стремление</w:t>
      </w:r>
      <w:r>
        <w:rPr>
          <w:rFonts w:ascii="Times New Roman" w:eastAsia="Times New Roman" w:hAnsi="Times New Roman"/>
          <w:color w:val="000000"/>
          <w:sz w:val="24"/>
        </w:rPr>
        <w:t xml:space="preserve">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FB1B85" w:rsidRDefault="003D19DC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3.   Формирование ценностных личных предпочтений в сфере музыкального искусства. Вос</w:t>
      </w:r>
      <w:r>
        <w:rPr>
          <w:rFonts w:ascii="Times New Roman" w:eastAsia="Times New Roman" w:hAnsi="Times New Roman"/>
          <w:color w:val="000000"/>
          <w:sz w:val="24"/>
        </w:rPr>
        <w:t>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FB1B85" w:rsidRDefault="003D19DC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4.   Формирование целостного представления о комплексе выразительных средств музыкального искусства. Освое</w:t>
      </w:r>
      <w:r>
        <w:rPr>
          <w:rFonts w:ascii="Times New Roman" w:eastAsia="Times New Roman" w:hAnsi="Times New Roman"/>
          <w:color w:val="000000"/>
          <w:sz w:val="24"/>
        </w:rPr>
        <w:t>ние ключевых элементов музыкального языка, характерных для различных музыкальных стилей.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а) слушание (расширение приёмов и навыков</w:t>
      </w:r>
      <w:r>
        <w:rPr>
          <w:rFonts w:ascii="Times New Roman" w:eastAsia="Times New Roman" w:hAnsi="Times New Roman"/>
          <w:color w:val="000000"/>
          <w:sz w:val="24"/>
        </w:rPr>
        <w:t xml:space="preserve"> вдумчивого, осмысленного восприятия музыки;</w:t>
      </w:r>
    </w:p>
    <w:p w:rsidR="00FB1B85" w:rsidRDefault="00FB1B85">
      <w:pPr>
        <w:sectPr w:rsidR="00FB1B85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66" w:line="220" w:lineRule="exact"/>
      </w:pPr>
    </w:p>
    <w:p w:rsidR="00FB1B85" w:rsidRDefault="003D19DC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б) исполнение (пение в различных манерах, составах, стилях; игра на дост</w:t>
      </w:r>
      <w:r>
        <w:rPr>
          <w:rFonts w:ascii="Times New Roman" w:eastAsia="Times New Roman" w:hAnsi="Times New Roman"/>
          <w:color w:val="000000"/>
          <w:sz w:val="24"/>
        </w:rPr>
        <w:t xml:space="preserve">упных музыкальных инструментах, опыт исполнительской деятельности на электронных и виртуальных музыкальных инструментах);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в) сочинение (элементы вокальной и инструментальной импровизации, композиции, аранжировки, в том числе с использованием цифровых про</w:t>
      </w:r>
      <w:r>
        <w:rPr>
          <w:rFonts w:ascii="Times New Roman" w:eastAsia="Times New Roman" w:hAnsi="Times New Roman"/>
          <w:color w:val="000000"/>
          <w:sz w:val="24"/>
        </w:rPr>
        <w:t xml:space="preserve">граммных продуктов);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представления);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е) исследовательская д</w:t>
      </w:r>
      <w:r>
        <w:rPr>
          <w:rFonts w:ascii="Times New Roman" w:eastAsia="Times New Roman" w:hAnsi="Times New Roman"/>
          <w:color w:val="000000"/>
          <w:sz w:val="24"/>
        </w:rPr>
        <w:t>еятельность на материале музыкального искусства.</w:t>
      </w:r>
    </w:p>
    <w:p w:rsidR="00FB1B85" w:rsidRDefault="003D19DC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</w:t>
      </w:r>
      <w:r>
        <w:rPr>
          <w:rFonts w:ascii="Times New Roman" w:eastAsia="Times New Roman" w:hAnsi="Times New Roman"/>
          <w:color w:val="000000"/>
          <w:sz w:val="24"/>
        </w:rPr>
        <w:t xml:space="preserve"> ориентации в истории развития музыкального искусства и современной музыкальной культуре.</w:t>
      </w:r>
    </w:p>
    <w:p w:rsidR="00FB1B85" w:rsidRDefault="003D19DC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</w:t>
      </w:r>
      <w:r>
        <w:rPr>
          <w:rFonts w:ascii="Times New Roman" w:eastAsia="Times New Roman" w:hAnsi="Times New Roman"/>
          <w:color w:val="000000"/>
          <w:sz w:val="24"/>
        </w:rPr>
        <w:t>чебных тем, форм и методов освоения содержания.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</w:t>
      </w:r>
      <w:r>
        <w:rPr>
          <w:rFonts w:ascii="Times New Roman" w:eastAsia="Times New Roman" w:hAnsi="Times New Roman"/>
          <w:color w:val="000000"/>
          <w:sz w:val="24"/>
        </w:rPr>
        <w:t xml:space="preserve">дмета и образовательной области «Искусство» на протяжении всего курса школьного обучения: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1 «Музыка моего края»;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2 «Народное музыкальное творчество России»;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3 «Музыка народов мира»;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модуль № 4 «Европейская классическая му</w:t>
      </w:r>
      <w:r>
        <w:rPr>
          <w:rFonts w:ascii="Times New Roman" w:eastAsia="Times New Roman" w:hAnsi="Times New Roman"/>
          <w:color w:val="000000"/>
          <w:sz w:val="24"/>
        </w:rPr>
        <w:t xml:space="preserve">зыка»;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5 «Русская классическая музыка»;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6 «Истоки и образы русской и европейской духовной музыки»;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7 «Современная музыка: основные жанры и направления»;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8 «Связь музыки с другими видами искусства»;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модуль № 9 </w:t>
      </w:r>
      <w:r>
        <w:rPr>
          <w:rFonts w:ascii="Times New Roman" w:eastAsia="Times New Roman" w:hAnsi="Times New Roman"/>
          <w:color w:val="000000"/>
          <w:sz w:val="24"/>
        </w:rPr>
        <w:t>«Жанры музыкального искусства».</w:t>
      </w:r>
    </w:p>
    <w:p w:rsidR="00FB1B85" w:rsidRDefault="003D19DC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«МУЗЫКА» В УЧЕБНОМ ПЛАНЕ</w:t>
      </w:r>
    </w:p>
    <w:p w:rsidR="00FB1B85" w:rsidRDefault="003D19DC">
      <w:pPr>
        <w:autoSpaceDE w:val="0"/>
        <w:autoSpaceDN w:val="0"/>
        <w:spacing w:before="166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 соответствии с Федеральным государственным образовательным стандартом основного общего </w:t>
      </w:r>
      <w:r>
        <w:rPr>
          <w:rFonts w:ascii="Times New Roman" w:eastAsia="Times New Roman" w:hAnsi="Times New Roman"/>
          <w:color w:val="000000"/>
          <w:sz w:val="24"/>
        </w:rPr>
        <w:t>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FB1B85" w:rsidRDefault="003D19DC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обуч</w:t>
      </w:r>
      <w:r>
        <w:rPr>
          <w:rFonts w:ascii="Times New Roman" w:eastAsia="Times New Roman" w:hAnsi="Times New Roman"/>
          <w:color w:val="000000"/>
          <w:sz w:val="24"/>
        </w:rPr>
        <w:t>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</w:t>
      </w:r>
      <w:r>
        <w:rPr>
          <w:rFonts w:ascii="Times New Roman" w:eastAsia="Times New Roman" w:hAnsi="Times New Roman"/>
          <w:color w:val="000000"/>
          <w:sz w:val="24"/>
        </w:rPr>
        <w:t>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FB1B85" w:rsidRDefault="00FB1B85">
      <w:pPr>
        <w:sectPr w:rsidR="00FB1B85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FB1B85" w:rsidRDefault="003D19DC">
      <w:pPr>
        <w:tabs>
          <w:tab w:val="left" w:pos="180"/>
        </w:tabs>
        <w:autoSpaceDE w:val="0"/>
        <w:autoSpaceDN w:val="0"/>
        <w:spacing w:before="346" w:after="0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</w:t>
      </w:r>
      <w:r>
        <w:rPr>
          <w:rFonts w:ascii="Times New Roman" w:eastAsia="Times New Roman" w:hAnsi="Times New Roman"/>
          <w:color w:val="000000"/>
          <w:sz w:val="24"/>
        </w:rPr>
        <w:t>«</w:t>
      </w:r>
      <w:r>
        <w:rPr>
          <w:rFonts w:ascii="Times New Roman" w:eastAsia="Times New Roman" w:hAnsi="Times New Roman"/>
          <w:b/>
          <w:color w:val="000000"/>
          <w:sz w:val="24"/>
        </w:rPr>
        <w:t>МУЗЫКА МОЕГО КРАЯ</w:t>
      </w:r>
      <w:r>
        <w:rPr>
          <w:rFonts w:ascii="Times New Roman" w:eastAsia="Times New Roman" w:hAnsi="Times New Roman"/>
          <w:color w:val="000000"/>
          <w:sz w:val="24"/>
        </w:rPr>
        <w:t>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Фольклор — народное творче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ство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«НАРОДНОЕ МУЗЫКАЛЬНОЕ ТВОРЧЕСТВО РОССИИ»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Россия — наш общий дом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Богатство и разнообразие фольклорных традиций народов нашей </w:t>
      </w:r>
      <w:r>
        <w:rPr>
          <w:rFonts w:ascii="Times New Roman" w:eastAsia="Times New Roman" w:hAnsi="Times New Roman"/>
          <w:color w:val="000000"/>
          <w:sz w:val="24"/>
        </w:rPr>
        <w:t>страны. Музыка наших соседей, музыка других регионов.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«ЖАНРЫ МУЗЫКАЛЬНОГО ИСКУССТВА»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Камерная музыка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Жанры камерной вокальной музыки (песня, романс, вокализ идр.). Инструментальная миниатюра (вальс, ноктюрн, прелюдия, каприс и др.). Одночастная,</w:t>
      </w:r>
      <w:r>
        <w:rPr>
          <w:rFonts w:ascii="Times New Roman" w:eastAsia="Times New Roman" w:hAnsi="Times New Roman"/>
          <w:color w:val="000000"/>
          <w:sz w:val="24"/>
        </w:rPr>
        <w:t xml:space="preserve"> двухчастная, трёхчастная репризная форма. Куплетная форма.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«РУССКАЯ КЛАССИЧЕСКАЯ МУЗЫКА»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Образы родной земли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</w:t>
      </w:r>
      <w:r>
        <w:rPr>
          <w:rFonts w:ascii="Times New Roman" w:eastAsia="Times New Roman" w:hAnsi="Times New Roman"/>
          <w:color w:val="000000"/>
          <w:sz w:val="24"/>
        </w:rPr>
        <w:t>та, сказкам, легендам (на примере творчества М. И. Глинки, С. В. Рахманинова, В. А. Гаврилина и др.).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«МУЗЫКА НАРОДОВ МИРА»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Музыкальный фольклор народов Европы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Интонации и ритмы, формы и жанры европейского фольклора. Отражение европейского фольк</w:t>
      </w:r>
      <w:r>
        <w:rPr>
          <w:rFonts w:ascii="Times New Roman" w:eastAsia="Times New Roman" w:hAnsi="Times New Roman"/>
          <w:color w:val="000000"/>
          <w:sz w:val="24"/>
        </w:rPr>
        <w:t>лора в творчестве профессиональных композиторов.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«ЕВРОПЕЙСКАЯ КЛАССИЧЕСКАЯ МУЗЫКА»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Национальные истоки классической музыки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Национальный музыкальный стиль на примере творчества Ф. Шопена, Э. Грига и др.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2" w:after="0"/>
        <w:ind w:right="57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«ИСТОКИ И ОБРАЗЫ РУССКОЙ И ЕВРОПЕЙСКОЙ ДУХОВНОЙ МУЗЫКИ»</w:t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Храмовый синтез искусств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Музыка православного и католи</w:t>
      </w:r>
      <w:r>
        <w:rPr>
          <w:rFonts w:ascii="Times New Roman" w:eastAsia="Times New Roman" w:hAnsi="Times New Roman"/>
          <w:color w:val="000000"/>
          <w:sz w:val="24"/>
        </w:rPr>
        <w:t>ческого богослужения (колокола, пение a capella / пение в сопровождении органа).</w:t>
      </w:r>
    </w:p>
    <w:p w:rsidR="00FB1B85" w:rsidRDefault="003D19D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Основные жанры, традиции. Образы Христа, Богородицы, Рождества, Воскресения.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Mодуль «СВЯЗЬ МУЗЫКИ С ДРУГИМИ ВИДАМИ ИСКУССТВА»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Музыка и живопись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Выразительные средства музы</w:t>
      </w:r>
      <w:r>
        <w:rPr>
          <w:rFonts w:ascii="Times New Roman" w:eastAsia="Times New Roman" w:hAnsi="Times New Roman"/>
          <w:color w:val="000000"/>
          <w:sz w:val="24"/>
        </w:rPr>
        <w:t>кального и изобразительного искусства. Аналогии: ритм, композиция, линия — мелодия, пятно — созвучие, колорит — тембр, светлотность — динамика и т.д.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Программная музыка. Импрессионизм (на примере творчества французских клавесинистов, К. Дебюсси, А. К. Ляд</w:t>
      </w:r>
      <w:r>
        <w:rPr>
          <w:rFonts w:ascii="Times New Roman" w:eastAsia="Times New Roman" w:hAnsi="Times New Roman"/>
          <w:color w:val="000000"/>
          <w:sz w:val="24"/>
        </w:rPr>
        <w:t>ова и др.)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/>
        <w:ind w:right="576"/>
      </w:pPr>
      <w:r>
        <w:tab/>
      </w:r>
      <w:r>
        <w:rPr>
          <w:rFonts w:ascii="Times New Roman" w:eastAsia="Times New Roman" w:hAnsi="Times New Roman"/>
          <w:b/>
          <w:color w:val="0F0F50"/>
          <w:sz w:val="24"/>
        </w:rPr>
        <w:t>Mодуль «СОВРЕМЕННАЯ МУЗЫКА: ОСНОВНЫЕ ЖАНРЫ И НАПРАВЛЕНИЯ »</w:t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Джаз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Джаз —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</w:t>
      </w:r>
    </w:p>
    <w:p w:rsidR="00FB1B85" w:rsidRDefault="00FB1B85">
      <w:pPr>
        <w:sectPr w:rsidR="00FB1B85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2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сетка, импровизация)</w:t>
      </w:r>
    </w:p>
    <w:p w:rsidR="00FB1B85" w:rsidRDefault="00FB1B85">
      <w:pPr>
        <w:sectPr w:rsidR="00FB1B85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FB1B85" w:rsidRDefault="003D19D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</w:t>
      </w:r>
      <w:r>
        <w:rPr>
          <w:rFonts w:ascii="Times New Roman" w:eastAsia="Times New Roman" w:hAnsi="Times New Roman"/>
          <w:color w:val="000000"/>
          <w:sz w:val="24"/>
        </w:rPr>
        <w:t>единство трёх групп результатов: личностных, метапредметных и предметных.</w:t>
      </w:r>
    </w:p>
    <w:p w:rsidR="00FB1B85" w:rsidRDefault="003D19D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FB1B85" w:rsidRDefault="003D19DC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</w:t>
      </w:r>
      <w:r>
        <w:rPr>
          <w:rFonts w:ascii="Times New Roman" w:eastAsia="Times New Roman" w:hAnsi="Times New Roman"/>
          <w:color w:val="000000"/>
          <w:sz w:val="24"/>
        </w:rPr>
        <w:t xml:space="preserve">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осознание российской гражданской идентичности в поликультурном и мно</w:t>
      </w:r>
      <w:r>
        <w:rPr>
          <w:rFonts w:ascii="Times New Roman" w:eastAsia="Times New Roman" w:hAnsi="Times New Roman"/>
          <w:color w:val="000000"/>
          <w:sz w:val="24"/>
        </w:rPr>
        <w:t>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</w:t>
      </w:r>
      <w:r>
        <w:rPr>
          <w:rFonts w:ascii="Times New Roman" w:eastAsia="Times New Roman" w:hAnsi="Times New Roman"/>
          <w:color w:val="000000"/>
          <w:sz w:val="24"/>
        </w:rPr>
        <w:t>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>Гражданского воспитан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</w:t>
      </w:r>
      <w:r>
        <w:rPr>
          <w:rFonts w:ascii="Times New Roman" w:eastAsia="Times New Roman" w:hAnsi="Times New Roman"/>
          <w:color w:val="000000"/>
          <w:sz w:val="24"/>
        </w:rPr>
        <w:t>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</w:t>
      </w:r>
      <w:r>
        <w:rPr>
          <w:rFonts w:ascii="Times New Roman" w:eastAsia="Times New Roman" w:hAnsi="Times New Roman"/>
          <w:color w:val="000000"/>
          <w:sz w:val="24"/>
        </w:rPr>
        <w:t>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на моральные ценности и нормы в ситуациях нравственного выбора; готовнос</w:t>
      </w:r>
      <w:r>
        <w:rPr>
          <w:rFonts w:ascii="Times New Roman" w:eastAsia="Times New Roman" w:hAnsi="Times New Roman"/>
          <w:color w:val="000000"/>
          <w:sz w:val="24"/>
        </w:rPr>
        <w:t>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</w:t>
      </w:r>
      <w:r>
        <w:rPr>
          <w:rFonts w:ascii="Times New Roman" w:eastAsia="Times New Roman" w:hAnsi="Times New Roman"/>
          <w:color w:val="000000"/>
          <w:sz w:val="24"/>
        </w:rPr>
        <w:t xml:space="preserve">оцессе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восприимчивость к различным видам искусства, умение видеть прекрасное в окружающей действительности, гото</w:t>
      </w:r>
      <w:r>
        <w:rPr>
          <w:rFonts w:ascii="Times New Roman" w:eastAsia="Times New Roman" w:hAnsi="Times New Roman"/>
          <w:color w:val="000000"/>
          <w:sz w:val="24"/>
        </w:rPr>
        <w:t>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</w:t>
      </w:r>
      <w:r>
        <w:rPr>
          <w:rFonts w:ascii="Times New Roman" w:eastAsia="Times New Roman" w:hAnsi="Times New Roman"/>
          <w:color w:val="000000"/>
          <w:sz w:val="24"/>
        </w:rPr>
        <w:t>рных традиций и народного творчества; стремление к самовыражению в разных видах искусства.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</w:t>
      </w:r>
      <w:r>
        <w:rPr>
          <w:rFonts w:ascii="Times New Roman" w:eastAsia="Times New Roman" w:hAnsi="Times New Roman"/>
          <w:color w:val="000000"/>
          <w:sz w:val="24"/>
        </w:rPr>
        <w:t>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</w:t>
      </w:r>
      <w:r>
        <w:rPr>
          <w:rFonts w:ascii="Times New Roman" w:eastAsia="Times New Roman" w:hAnsi="Times New Roman"/>
          <w:color w:val="000000"/>
          <w:sz w:val="24"/>
        </w:rPr>
        <w:t>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FB1B85" w:rsidRDefault="00FB1B85">
      <w:pPr>
        <w:sectPr w:rsidR="00FB1B85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2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доступного объёма специальной терминологии.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>Физического в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оспитания, формирования культуры здоровья и эмоционального 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 с опорой на собственный жизненный опыт и опыт восприятия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произведений искусства; соблюдение правил личной безопасности и гигиены, в том числе в процессе муз</w:t>
      </w:r>
      <w:r>
        <w:rPr>
          <w:rFonts w:ascii="Times New Roman" w:eastAsia="Times New Roman" w:hAnsi="Times New Roman"/>
          <w:color w:val="000000"/>
          <w:sz w:val="24"/>
        </w:rPr>
        <w:t xml:space="preserve">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интонационные средства для выражения своего состояния, в том числе в процессе пов</w:t>
      </w:r>
      <w:r>
        <w:rPr>
          <w:rFonts w:ascii="Times New Roman" w:eastAsia="Times New Roman" w:hAnsi="Times New Roman"/>
          <w:color w:val="000000"/>
          <w:sz w:val="24"/>
        </w:rPr>
        <w:t>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установка на посильное активное участие в практической деятельности; трудолюбие в учёбе, </w:t>
      </w:r>
      <w:r>
        <w:rPr>
          <w:rFonts w:ascii="Times New Roman" w:eastAsia="Times New Roman" w:hAnsi="Times New Roman"/>
          <w:color w:val="000000"/>
          <w:sz w:val="24"/>
        </w:rP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повышение уровня экологической культуры, осознание г</w:t>
      </w:r>
      <w:r>
        <w:rPr>
          <w:rFonts w:ascii="Times New Roman" w:eastAsia="Times New Roman" w:hAnsi="Times New Roman"/>
          <w:color w:val="000000"/>
          <w:sz w:val="24"/>
        </w:rPr>
        <w:t>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результаты, обеспечивающие адаптацию обучающегося к изменяющимся условиям социальной и природной сред</w:t>
      </w:r>
      <w:r>
        <w:rPr>
          <w:rFonts w:ascii="Times New Roman" w:eastAsia="Times New Roman" w:hAnsi="Times New Roman"/>
          <w:color w:val="000000"/>
          <w:sz w:val="24"/>
        </w:rPr>
        <w:t xml:space="preserve">ы: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освоение обучающимися социального опыта, основных социальных ролей, норм и правил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общественного поведения, форм социальной жизни, включая семью, группы, сформированные в </w:t>
      </w:r>
      <w:r>
        <w:rPr>
          <w:rFonts w:ascii="Times New Roman" w:eastAsia="Times New Roman" w:hAnsi="Times New Roman"/>
          <w:color w:val="000000"/>
          <w:sz w:val="24"/>
        </w:rPr>
        <w:t xml:space="preserve">учебной исследовательской и творческой деятельности, а также в рамках социального взаимодействия с людьми из другой культурной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стремление перенимать опыт, учиться у других людей — как взрослых, так и сверстников, в том числе в разнообразных проявл</w:t>
      </w:r>
      <w:r>
        <w:rPr>
          <w:rFonts w:ascii="Times New Roman" w:eastAsia="Times New Roman" w:hAnsi="Times New Roman"/>
          <w:color w:val="000000"/>
          <w:sz w:val="24"/>
        </w:rPr>
        <w:t xml:space="preserve">ениях творчества, овладения различными навыками в сфере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музыкального и других видов искусства;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</w:t>
      </w:r>
      <w:r>
        <w:rPr>
          <w:rFonts w:ascii="Times New Roman" w:eastAsia="Times New Roman" w:hAnsi="Times New Roman"/>
          <w:color w:val="000000"/>
          <w:sz w:val="24"/>
        </w:rPr>
        <w:t xml:space="preserve">й, обращать внимание на перспективные тенденции и направления развития культуры и социума;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последствия, опираясь на жизненный интонационный и эмоциональный опыт, опыт и на</w:t>
      </w:r>
      <w:r>
        <w:rPr>
          <w:rFonts w:ascii="Times New Roman" w:eastAsia="Times New Roman" w:hAnsi="Times New Roman"/>
          <w:color w:val="000000"/>
          <w:sz w:val="24"/>
        </w:rPr>
        <w:t>выки управления своими психо-эмоциональными ресурсами в стрессовой ситуации, воля к победе.</w:t>
      </w:r>
    </w:p>
    <w:p w:rsidR="00FB1B85" w:rsidRDefault="003D19DC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FB1B85" w:rsidRDefault="003D19DC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познавательными действиями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устанавливать существенные признаки для классифик</w:t>
      </w:r>
      <w:r>
        <w:rPr>
          <w:rFonts w:ascii="Times New Roman" w:eastAsia="Times New Roman" w:hAnsi="Times New Roman"/>
          <w:color w:val="000000"/>
          <w:sz w:val="24"/>
        </w:rPr>
        <w:t xml:space="preserve">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сопоставлять, сравнивать на основании существенных признаков произведения, жанры и стили музыкальн</w:t>
      </w:r>
      <w:r>
        <w:rPr>
          <w:rFonts w:ascii="Times New Roman" w:eastAsia="Times New Roman" w:hAnsi="Times New Roman"/>
          <w:color w:val="000000"/>
          <w:sz w:val="24"/>
        </w:rPr>
        <w:t xml:space="preserve">ого и других видов искусства;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общее и особенное, закономерности и противоречия в комплексе выразительных средств, испол</w:t>
      </w:r>
      <w:r>
        <w:rPr>
          <w:rFonts w:ascii="Times New Roman" w:eastAsia="Times New Roman" w:hAnsi="Times New Roman"/>
          <w:color w:val="000000"/>
          <w:sz w:val="24"/>
        </w:rPr>
        <w:t xml:space="preserve">ьзуемых при создании музыкального образа конкретного произведения, жанра, стиля;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конкретного музыкального звучания;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обобщать и формулировать выводы по результатам проведённого слухового</w:t>
      </w:r>
    </w:p>
    <w:p w:rsidR="00FB1B85" w:rsidRDefault="00FB1B85">
      <w:pPr>
        <w:sectPr w:rsidR="00FB1B85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96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наблюдения-исследования.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следовать внутренним слухом за развитием музыкального процесса, «наблюдать» звучание музыки;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вопросы как исследователь</w:t>
      </w:r>
      <w:r>
        <w:rPr>
          <w:rFonts w:ascii="Times New Roman" w:eastAsia="Times New Roman" w:hAnsi="Times New Roman"/>
          <w:color w:val="000000"/>
          <w:sz w:val="24"/>
        </w:rPr>
        <w:t xml:space="preserve">ский инструмент познания;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формулировать собственные вопросы, фиксирующие несоответствие между реальным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желательным состоянием учебной ситуации, восприятия, исполнения музыки;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составлять алгоритм действий и использовать его для решения учебных, в том</w:t>
      </w:r>
      <w:r>
        <w:rPr>
          <w:rFonts w:ascii="Times New Roman" w:eastAsia="Times New Roman" w:hAnsi="Times New Roman"/>
          <w:color w:val="000000"/>
          <w:sz w:val="24"/>
        </w:rPr>
        <w:t xml:space="preserve"> числе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исполнительских и творческих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</w:t>
      </w:r>
      <w:r>
        <w:rPr>
          <w:rFonts w:ascii="Times New Roman" w:eastAsia="Times New Roman" w:hAnsi="Times New Roman"/>
          <w:color w:val="000000"/>
          <w:sz w:val="24"/>
        </w:rPr>
        <w:t xml:space="preserve"> собой;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применять различные методы, инструменты и запросы при поиске и отборе информации с учётом предложенной учебно</w:t>
      </w:r>
      <w:r>
        <w:rPr>
          <w:rFonts w:ascii="Times New Roman" w:eastAsia="Times New Roman" w:hAnsi="Times New Roman"/>
          <w:color w:val="000000"/>
          <w:sz w:val="24"/>
        </w:rPr>
        <w:t xml:space="preserve">й задачи и заданных критериев;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специфику работы с аудиоинформацией, музыкальными записями;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интонирование для запоминания звуковой информации, музыкальных произведений;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выбирать, анализировать, интерпретировать, обобщать и система</w:t>
      </w:r>
      <w:r>
        <w:rPr>
          <w:rFonts w:ascii="Times New Roman" w:eastAsia="Times New Roman" w:hAnsi="Times New Roman"/>
          <w:color w:val="000000"/>
          <w:sz w:val="24"/>
        </w:rPr>
        <w:t xml:space="preserve">тизировать информацию, представленную в аудио- и видеоформатах, текстах, таблицах,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на</w:t>
      </w:r>
      <w:r>
        <w:rPr>
          <w:rFonts w:ascii="Times New Roman" w:eastAsia="Times New Roman" w:hAnsi="Times New Roman"/>
          <w:color w:val="000000"/>
          <w:sz w:val="24"/>
        </w:rPr>
        <w:t xml:space="preserve">дёжность информации по критериям, предложенным учителем или сформулированным самостоятельно;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тексты информационного и художественного содержания, трансформировать,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интерпретировать их в соответствии с учебной задачей;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</w:t>
      </w:r>
      <w:r>
        <w:rPr>
          <w:rFonts w:ascii="Times New Roman" w:eastAsia="Times New Roman" w:hAnsi="Times New Roman"/>
          <w:color w:val="000000"/>
          <w:sz w:val="24"/>
        </w:rPr>
        <w:t xml:space="preserve">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FB1B85" w:rsidRDefault="003D19DC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Овладение системой универсальных познавательных действий обеспечивает сформированность когнитивных навыков обу</w:t>
      </w:r>
      <w:r>
        <w:rPr>
          <w:rFonts w:ascii="Times New Roman" w:eastAsia="Times New Roman" w:hAnsi="Times New Roman"/>
          <w:color w:val="000000"/>
          <w:sz w:val="24"/>
        </w:rPr>
        <w:t>чающихся, в том числе развитие специфического типа интеллектуальной деятельности — музыкального мышления.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2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 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Невербальная коммуникация: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воспринимать музыку как искусство интонируемого смысла, </w:t>
      </w:r>
      <w:r>
        <w:rPr>
          <w:rFonts w:ascii="Times New Roman" w:eastAsia="Times New Roman" w:hAnsi="Times New Roman"/>
          <w:color w:val="000000"/>
          <w:sz w:val="24"/>
        </w:rPr>
        <w:t xml:space="preserve">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передавать в собственном исполнении музыки художественное содержание, выражать настроение,</w:t>
      </w:r>
      <w:r>
        <w:rPr>
          <w:rFonts w:ascii="Times New Roman" w:eastAsia="Times New Roman" w:hAnsi="Times New Roman"/>
          <w:color w:val="000000"/>
          <w:sz w:val="24"/>
        </w:rPr>
        <w:t xml:space="preserve"> чувства, личное отношение к исполняемому произведению;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эффективно использовать интонационно-выразительные во</w:t>
      </w:r>
      <w:r>
        <w:rPr>
          <w:rFonts w:ascii="Times New Roman" w:eastAsia="Times New Roman" w:hAnsi="Times New Roman"/>
          <w:color w:val="000000"/>
          <w:sz w:val="24"/>
        </w:rPr>
        <w:t xml:space="preserve">зможности в ситуации публичного выступления;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FB1B85" w:rsidRDefault="003D19DC">
      <w:pPr>
        <w:autoSpaceDE w:val="0"/>
        <w:autoSpaceDN w:val="0"/>
        <w:spacing w:before="70" w:after="0" w:line="262" w:lineRule="auto"/>
        <w:ind w:left="180" w:right="144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Вербальное общение: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</w:t>
      </w:r>
    </w:p>
    <w:p w:rsidR="00FB1B85" w:rsidRDefault="00FB1B85">
      <w:pPr>
        <w:sectPr w:rsidR="00FB1B85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66" w:line="220" w:lineRule="exact"/>
      </w:pPr>
    </w:p>
    <w:p w:rsidR="00FB1B85" w:rsidRDefault="003D19DC">
      <w:pPr>
        <w:tabs>
          <w:tab w:val="left" w:pos="180"/>
        </w:tabs>
        <w:autoSpaceDE w:val="0"/>
        <w:autoSpaceDN w:val="0"/>
        <w:spacing w:after="0" w:line="286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выражать своё мнение, в том числе впечатления от общения с музыкальным искусством в устных</w:t>
      </w:r>
      <w:r>
        <w:rPr>
          <w:rFonts w:ascii="Times New Roman" w:eastAsia="Times New Roman" w:hAnsi="Times New Roman"/>
          <w:color w:val="000000"/>
          <w:sz w:val="24"/>
        </w:rPr>
        <w:t xml:space="preserve"> и письменных текстах;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вести диалог, дискуссию, задавать вопросы по существу обсуждаемой темы, поддерживать благожелательный т</w:t>
      </w:r>
      <w:r>
        <w:rPr>
          <w:rFonts w:ascii="Times New Roman" w:eastAsia="Times New Roman" w:hAnsi="Times New Roman"/>
          <w:color w:val="000000"/>
          <w:sz w:val="24"/>
        </w:rPr>
        <w:t xml:space="preserve">он диалога;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публично представлять результаты учебной и творческой деятельности.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Совместная деятельность (сотрудничество):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</w:t>
      </w:r>
      <w:r>
        <w:rPr>
          <w:rFonts w:ascii="Times New Roman" w:eastAsia="Times New Roman" w:hAnsi="Times New Roman"/>
          <w:color w:val="000000"/>
          <w:sz w:val="24"/>
        </w:rPr>
        <w:t xml:space="preserve">понимать ценность такого социально-психологического опыта, экстраполировать его на другие сферы взаимодействия;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</w:t>
      </w:r>
      <w:r>
        <w:rPr>
          <w:rFonts w:ascii="Times New Roman" w:eastAsia="Times New Roman" w:hAnsi="Times New Roman"/>
          <w:color w:val="000000"/>
          <w:sz w:val="24"/>
        </w:rPr>
        <w:t xml:space="preserve">аимодействия при решении поставленной задачи;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</w:t>
      </w:r>
      <w:r>
        <w:rPr>
          <w:rFonts w:ascii="Times New Roman" w:eastAsia="Times New Roman" w:hAnsi="Times New Roman"/>
          <w:color w:val="000000"/>
          <w:sz w:val="24"/>
        </w:rPr>
        <w:t xml:space="preserve">й, проявлять 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</w:t>
      </w:r>
      <w:r>
        <w:rPr>
          <w:rFonts w:ascii="Times New Roman" w:eastAsia="Times New Roman" w:hAnsi="Times New Roman"/>
          <w:color w:val="000000"/>
          <w:sz w:val="24"/>
        </w:rPr>
        <w:t>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 Овладение универсальными регулятивными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ставить перед собой среднесрочные и долгосрочные це</w:t>
      </w:r>
      <w:r>
        <w:rPr>
          <w:rFonts w:ascii="Times New Roman" w:eastAsia="Times New Roman" w:hAnsi="Times New Roman"/>
          <w:color w:val="000000"/>
          <w:sz w:val="24"/>
        </w:rPr>
        <w:t xml:space="preserve">ли по самосовершенствованию, в том числе в части творческих, исполнительских навыков и способностей, настойчиво продвигаться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поставленной цели;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планировать достижение целей через решение ряда последовательных задач частного характера;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</w:t>
      </w:r>
      <w:r>
        <w:rPr>
          <w:rFonts w:ascii="Times New Roman" w:eastAsia="Times New Roman" w:hAnsi="Times New Roman"/>
          <w:color w:val="000000"/>
          <w:sz w:val="24"/>
        </w:rPr>
        <w:t xml:space="preserve">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наиболее важные проблемы для решения в учебных и жизненных ситуациях;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составлять алгоритм решения задачи (или его часть), выбирать способ решения уче</w:t>
      </w:r>
      <w:r>
        <w:rPr>
          <w:rFonts w:ascii="Times New Roman" w:eastAsia="Times New Roman" w:hAnsi="Times New Roman"/>
          <w:color w:val="000000"/>
          <w:sz w:val="24"/>
        </w:rPr>
        <w:t xml:space="preserve">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делать выбор и брать за него ответственность на себя.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Самоконтроль (рефлексия):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способами самоконтроля, самомотивации и рефлекси</w:t>
      </w:r>
      <w:r>
        <w:rPr>
          <w:rFonts w:ascii="Times New Roman" w:eastAsia="Times New Roman" w:hAnsi="Times New Roman"/>
          <w:color w:val="000000"/>
          <w:sz w:val="24"/>
        </w:rPr>
        <w:t xml:space="preserve">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причины достижения (недостижения) р</w:t>
      </w:r>
      <w:r>
        <w:rPr>
          <w:rFonts w:ascii="Times New Roman" w:eastAsia="Times New Roman" w:hAnsi="Times New Roman"/>
          <w:color w:val="000000"/>
          <w:sz w:val="24"/>
        </w:rPr>
        <w:t xml:space="preserve">езультатов деятельности; понимать причины неудач и уметь предупреждать их, давать оценку приобретённому опыту;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музыку для улучшения самочувствия, сознательного управления своим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психоэмоциональным состоянием, в том числе стимулировать состоя</w:t>
      </w:r>
      <w:r>
        <w:rPr>
          <w:rFonts w:ascii="Times New Roman" w:eastAsia="Times New Roman" w:hAnsi="Times New Roman"/>
          <w:color w:val="000000"/>
          <w:sz w:val="24"/>
        </w:rPr>
        <w:t>ния активности (бодрости), отдыха (релаксации), концентрации внимания и т. д.</w:t>
      </w:r>
    </w:p>
    <w:p w:rsidR="00FB1B85" w:rsidRDefault="003D19D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i/>
          <w:color w:val="000000"/>
          <w:sz w:val="24"/>
        </w:rPr>
        <w:t>Эмоциональный интеллект:</w:t>
      </w:r>
    </w:p>
    <w:p w:rsidR="00FB1B85" w:rsidRDefault="00FB1B85">
      <w:pPr>
        <w:sectPr w:rsidR="00FB1B85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tabs>
          <w:tab w:val="left" w:pos="180"/>
        </w:tabs>
        <w:autoSpaceDE w:val="0"/>
        <w:autoSpaceDN w:val="0"/>
        <w:spacing w:after="0" w:line="283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чувствовать, понимать эмоциональное состояние самого себя и других людей, использов</w:t>
      </w:r>
      <w:r>
        <w:rPr>
          <w:rFonts w:ascii="Times New Roman" w:eastAsia="Times New Roman" w:hAnsi="Times New Roman"/>
          <w:color w:val="000000"/>
          <w:sz w:val="24"/>
        </w:rPr>
        <w:t xml:space="preserve">ать возможности музыкального искусства для расширения своих компетенций в данной сфере;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собственных эмоций.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Принятие себя и других: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уважительно и осознанно относиться к другому человеку и его мнению, эстетическим предпочтениям и вкусам;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</w:t>
      </w:r>
      <w:r>
        <w:rPr>
          <w:rFonts w:ascii="Times New Roman" w:eastAsia="Times New Roman" w:hAnsi="Times New Roman"/>
          <w:color w:val="000000"/>
          <w:sz w:val="24"/>
        </w:rPr>
        <w:t xml:space="preserve">инимать себя и других, не осуждая;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проявлять открытость;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вокруг.</w:t>
      </w:r>
    </w:p>
    <w:p w:rsidR="00FB1B85" w:rsidRDefault="003D19DC">
      <w:pPr>
        <w:autoSpaceDE w:val="0"/>
        <w:autoSpaceDN w:val="0"/>
        <w:spacing w:before="19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</w:t>
      </w:r>
      <w:r>
        <w:rPr>
          <w:rFonts w:ascii="Times New Roman" w:eastAsia="Times New Roman" w:hAnsi="Times New Roman"/>
          <w:color w:val="000000"/>
          <w:sz w:val="24"/>
        </w:rPr>
        <w:t>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FB1B85" w:rsidRDefault="003D19D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FB1B85" w:rsidRDefault="003D19DC">
      <w:pPr>
        <w:autoSpaceDE w:val="0"/>
        <w:autoSpaceDN w:val="0"/>
        <w:spacing w:before="166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Предметные результаты характеризуют сформированность у обучающихся основ музыкальной культуры и </w:t>
      </w:r>
      <w:r>
        <w:rPr>
          <w:rFonts w:ascii="Times New Roman" w:eastAsia="Times New Roman" w:hAnsi="Times New Roman"/>
          <w:color w:val="000000"/>
          <w:sz w:val="24"/>
        </w:rPr>
        <w:t>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FB1B85" w:rsidRDefault="003D19D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Обучающиеся, освоившие основную образовательную програм</w:t>
      </w:r>
      <w:r>
        <w:rPr>
          <w:rFonts w:ascii="Times New Roman" w:eastAsia="Times New Roman" w:hAnsi="Times New Roman"/>
          <w:color w:val="000000"/>
          <w:sz w:val="24"/>
        </w:rPr>
        <w:t>му по предмету «Музыка»: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воспринимают российскую музыкальную культуру как целост</w:t>
      </w:r>
      <w:r>
        <w:rPr>
          <w:rFonts w:ascii="Times New Roman" w:eastAsia="Times New Roman" w:hAnsi="Times New Roman"/>
          <w:color w:val="000000"/>
          <w:sz w:val="24"/>
        </w:rPr>
        <w:t xml:space="preserve">ное и самобытное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сознательно стремятся к укреплению и сохранению собственной музыкальной идентичности (разбираются в особенностях музыка</w:t>
      </w:r>
      <w:r>
        <w:rPr>
          <w:rFonts w:ascii="Times New Roman" w:eastAsia="Times New Roman" w:hAnsi="Times New Roman"/>
          <w:color w:val="000000"/>
          <w:sz w:val="24"/>
        </w:rPr>
        <w:t xml:space="preserve">льной культуры своего народа, узнают на слух родные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FB1B85" w:rsidRDefault="003D19D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Предметные результаты, формируемые в ходе изучения </w:t>
      </w:r>
      <w:r>
        <w:rPr>
          <w:rFonts w:ascii="Times New Roman" w:eastAsia="Times New Roman" w:hAnsi="Times New Roman"/>
          <w:color w:val="000000"/>
          <w:sz w:val="24"/>
        </w:rPr>
        <w:t>предмета «Музыка», сгруппированы по учебным модулям и должны отражать сформированность умений.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«Музыка моего края»: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музыкальные традиции своей республики, края, народа;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особенности творчества народных и профессиональных му</w:t>
      </w:r>
      <w:r>
        <w:rPr>
          <w:rFonts w:ascii="Times New Roman" w:eastAsia="Times New Roman" w:hAnsi="Times New Roman"/>
          <w:color w:val="000000"/>
          <w:sz w:val="24"/>
        </w:rPr>
        <w:t>зыкантов, творческих коллективов своего края;</w:t>
      </w:r>
    </w:p>
    <w:p w:rsidR="00FB1B85" w:rsidRDefault="00FB1B85">
      <w:pPr>
        <w:sectPr w:rsidR="00FB1B85">
          <w:pgSz w:w="11900" w:h="16840"/>
          <w:pgMar w:top="298" w:right="650" w:bottom="4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tabs>
          <w:tab w:val="left" w:pos="180"/>
        </w:tabs>
        <w:autoSpaceDE w:val="0"/>
        <w:autoSpaceDN w:val="0"/>
        <w:spacing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«Народное музыкальное творчество России»: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</w:t>
      </w:r>
      <w:r>
        <w:rPr>
          <w:rFonts w:ascii="Times New Roman" w:eastAsia="Times New Roman" w:hAnsi="Times New Roman"/>
          <w:color w:val="000000"/>
          <w:sz w:val="24"/>
        </w:rPr>
        <w:t xml:space="preserve">ор учителя);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на примерах связь уст</w:t>
      </w:r>
      <w:r>
        <w:rPr>
          <w:rFonts w:ascii="Times New Roman" w:eastAsia="Times New Roman" w:hAnsi="Times New Roman"/>
          <w:color w:val="000000"/>
          <w:sz w:val="24"/>
        </w:rPr>
        <w:t>ного народного музыкального творчества и деятельности профессиональных музыкантов в развитии общей культуры страны.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2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«Музыка народов мира»: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определять на слух музыкальные произведения, относящиеся к западно-европейской, латино-американской, азиатс</w:t>
      </w:r>
      <w:r>
        <w:rPr>
          <w:rFonts w:ascii="Times New Roman" w:eastAsia="Times New Roman" w:hAnsi="Times New Roman"/>
          <w:color w:val="000000"/>
          <w:sz w:val="24"/>
        </w:rPr>
        <w:t xml:space="preserve">кой традиционной музыкальной культуре, в том числе к отдельным самобытным культурно-национальным традициям;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определять на слух принадлежность народных музыкальных инструмен</w:t>
      </w:r>
      <w:r>
        <w:rPr>
          <w:rFonts w:ascii="Times New Roman" w:eastAsia="Times New Roman" w:hAnsi="Times New Roman"/>
          <w:color w:val="000000"/>
          <w:sz w:val="24"/>
        </w:rPr>
        <w:t xml:space="preserve">тов к группам духовых, струнных, ударно-шумовых инструментов;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«Евро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пейская классическая музыка»: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на слух произведения европейских композиторов-классиков, называть автора,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произведение, исполнительский состав;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</w:t>
      </w:r>
      <w:r>
        <w:rPr>
          <w:rFonts w:ascii="Times New Roman" w:eastAsia="Times New Roman" w:hAnsi="Times New Roman"/>
          <w:color w:val="000000"/>
          <w:sz w:val="24"/>
        </w:rPr>
        <w:t xml:space="preserve">(барокко, классицизм, романтизм, импрессионизм);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исполнять (в том числе фрагментарно) сочинения композиторов-классиков;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</w:t>
      </w:r>
      <w:r>
        <w:rPr>
          <w:rFonts w:ascii="Times New Roman" w:eastAsia="Times New Roman" w:hAnsi="Times New Roman"/>
          <w:color w:val="000000"/>
          <w:sz w:val="24"/>
        </w:rPr>
        <w:t xml:space="preserve">ого произведения;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«Русская классическая музыка»: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различать на слух произведения русских композиторов-классиков, называть автора, пр</w:t>
      </w:r>
      <w:r>
        <w:rPr>
          <w:rFonts w:ascii="Times New Roman" w:eastAsia="Times New Roman" w:hAnsi="Times New Roman"/>
          <w:color w:val="000000"/>
          <w:sz w:val="24"/>
        </w:rPr>
        <w:t xml:space="preserve">оизведение, исполнительский состав;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исполнять (в том числе фрагментарно, отдельными темами) сочинения </w:t>
      </w:r>
      <w:r>
        <w:rPr>
          <w:rFonts w:ascii="Times New Roman" w:eastAsia="Times New Roman" w:hAnsi="Times New Roman"/>
          <w:color w:val="000000"/>
          <w:sz w:val="24"/>
        </w:rPr>
        <w:t xml:space="preserve">русских композиторов;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FB1B85" w:rsidRDefault="003D19DC">
      <w:pPr>
        <w:autoSpaceDE w:val="0"/>
        <w:autoSpaceDN w:val="0"/>
        <w:spacing w:before="190" w:after="0"/>
        <w:ind w:left="180"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«Истоки и образы русской и европейской духовной музыки»: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различать и характеризовать жанры и произ</w:t>
      </w:r>
      <w:r>
        <w:rPr>
          <w:rFonts w:ascii="Times New Roman" w:eastAsia="Times New Roman" w:hAnsi="Times New Roman"/>
          <w:color w:val="000000"/>
          <w:sz w:val="24"/>
        </w:rPr>
        <w:t xml:space="preserve">ведения русской и европейской духовной музыки; исполнять произведения русской и европейской духовной музыки;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приводить примеры сочинений духовной музыки, называть их автора.</w:t>
      </w:r>
    </w:p>
    <w:p w:rsidR="00FB1B85" w:rsidRDefault="003D19DC">
      <w:pPr>
        <w:autoSpaceDE w:val="0"/>
        <w:autoSpaceDN w:val="0"/>
        <w:spacing w:before="190" w:after="0" w:line="262" w:lineRule="auto"/>
        <w:ind w:left="180" w:right="201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«Современная музыка: основные жанры и направления»: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определять и характер</w:t>
      </w:r>
      <w:r>
        <w:rPr>
          <w:rFonts w:ascii="Times New Roman" w:eastAsia="Times New Roman" w:hAnsi="Times New Roman"/>
          <w:color w:val="000000"/>
          <w:sz w:val="24"/>
        </w:rPr>
        <w:t>изовать стили, направления и жанры современной музыки;</w:t>
      </w:r>
    </w:p>
    <w:p w:rsidR="00FB1B85" w:rsidRDefault="00FB1B85">
      <w:pPr>
        <w:sectPr w:rsidR="00FB1B85">
          <w:pgSz w:w="11900" w:h="16840"/>
          <w:pgMar w:top="298" w:right="678" w:bottom="402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tabs>
          <w:tab w:val="left" w:pos="180"/>
        </w:tabs>
        <w:autoSpaceDE w:val="0"/>
        <w:autoSpaceDN w:val="0"/>
        <w:spacing w:after="0" w:line="271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исполн</w:t>
      </w:r>
      <w:r>
        <w:rPr>
          <w:rFonts w:ascii="Times New Roman" w:eastAsia="Times New Roman" w:hAnsi="Times New Roman"/>
          <w:color w:val="000000"/>
          <w:sz w:val="24"/>
        </w:rPr>
        <w:t>ять современные музыкальные произведения в разных видах деятельности.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«Связь музыки с другими видами искусства»: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произведения другого вида искусства (сочинение, рисунок по мотивам музыкального произведения, о</w:t>
      </w:r>
      <w:r>
        <w:rPr>
          <w:rFonts w:ascii="Times New Roman" w:eastAsia="Times New Roman" w:hAnsi="Times New Roman"/>
          <w:color w:val="000000"/>
          <w:sz w:val="24"/>
        </w:rPr>
        <w:t xml:space="preserve">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</w:t>
      </w:r>
      <w:r>
        <w:rPr>
          <w:rFonts w:ascii="Times New Roman" w:eastAsia="Times New Roman" w:hAnsi="Times New Roman"/>
          <w:color w:val="000000"/>
          <w:sz w:val="24"/>
        </w:rPr>
        <w:t>ыкального произведения.</w:t>
      </w:r>
    </w:p>
    <w:p w:rsidR="00FB1B85" w:rsidRDefault="003D19DC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Модуль «Жанры музыкального искусства»: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рассуждать о круге образо</w:t>
      </w:r>
      <w:r>
        <w:rPr>
          <w:rFonts w:ascii="Times New Roman" w:eastAsia="Times New Roman" w:hAnsi="Times New Roman"/>
          <w:color w:val="000000"/>
          <w:sz w:val="24"/>
        </w:rPr>
        <w:t xml:space="preserve">в и средствах их воплощения, типичных для данного жанра;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FB1B85" w:rsidRDefault="00FB1B85">
      <w:pPr>
        <w:sectPr w:rsidR="00FB1B85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64" w:line="220" w:lineRule="exact"/>
      </w:pPr>
    </w:p>
    <w:p w:rsidR="00FB1B85" w:rsidRDefault="003D19D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1574"/>
        <w:gridCol w:w="888"/>
        <w:gridCol w:w="1260"/>
        <w:gridCol w:w="866"/>
        <w:gridCol w:w="3926"/>
        <w:gridCol w:w="1236"/>
        <w:gridCol w:w="1382"/>
      </w:tblGrid>
      <w:tr w:rsidR="00FB1B8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B1B85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FB1B85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русских композиторов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Р.н.п.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Рахманин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06.09.2022 27.09.2022</w:t>
            </w:r>
          </w:p>
        </w:tc>
        <w:tc>
          <w:tcPr>
            <w:tcW w:w="39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 и исполнение народных песен, танцев, инструментальных наигрышей, фольклорных игр;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FB1B8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Народная музыка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Ровесники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П.И.Чайковский Симфония №4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04.10.2022 25.10.2022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 со звучанием фольклорных образцов близких и далёких регионов в аудио- и видеозаписи.</w:t>
            </w:r>
          </w:p>
          <w:p w:rsidR="00FB1B85" w:rsidRDefault="003D19DC">
            <w:pPr>
              <w:autoSpaceDE w:val="0"/>
              <w:autoSpaceDN w:val="0"/>
              <w:spacing w:before="20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Определение на слух:;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принадлежности к народной или композиторской музыке;;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исполнительского состава (вокального,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инструментального, смешанного);;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жанра, характера музыки.;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  <w:tr w:rsidR="00FB1B8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Романс.</w:t>
            </w:r>
          </w:p>
          <w:p w:rsidR="00FB1B85" w:rsidRDefault="003D19DC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Вокализ.</w:t>
            </w:r>
          </w:p>
          <w:p w:rsidR="00FB1B85" w:rsidRDefault="003D19DC">
            <w:pPr>
              <w:autoSpaceDE w:val="0"/>
              <w:autoSpaceDN w:val="0"/>
              <w:spacing w:before="1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С.Рахманинов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П.И.Чайковский "Детский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альбом"Вре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 о школе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Ф.Шопен Штраус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08.11.2022 22.11.2022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Разучивание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исполнение произведений вокальных и инструментальных жанров;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  <w:tr w:rsidR="00FB1B85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М.П.Мусоргский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"Рассвет на Москва-реке"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Г.Свиридов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"Музыкальные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иллюстрации 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повести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"Ты моя Россия"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Н.А.Римский -Корсаков.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06.12.2022 27.12.2022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Повторение, обобщение опыта слушания, проживания, анализа музыки русских композиторов, полученного в начальных классах. Выявление мелодичности, широты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дыхания, интонационной близости русскому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FB1B85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 народов Европы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пение 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Бетховен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Лист,Бах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10.01.2023 24.01.2023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 характерных интонаций и ритмов в звучании традиционной музыки народов Европы.;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FB1B85" w:rsidRDefault="00FB1B85">
      <w:pPr>
        <w:autoSpaceDE w:val="0"/>
        <w:autoSpaceDN w:val="0"/>
        <w:spacing w:after="0" w:line="14" w:lineRule="exact"/>
      </w:pPr>
    </w:p>
    <w:p w:rsidR="00FB1B85" w:rsidRDefault="00FB1B85">
      <w:pPr>
        <w:sectPr w:rsidR="00FB1B85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1574"/>
        <w:gridCol w:w="888"/>
        <w:gridCol w:w="1260"/>
        <w:gridCol w:w="866"/>
        <w:gridCol w:w="3926"/>
        <w:gridCol w:w="1236"/>
        <w:gridCol w:w="1382"/>
      </w:tblGrid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FB1B8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И.С.Бах, Л.Бетховен Ф.Шопен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Гимн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Ермолов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Бах,Гёндель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07.02.2023 28.02.2023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викторина на знание музыки, названий и авторов изученных произведений.;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50"/>
        </w:trPr>
        <w:tc>
          <w:tcPr>
            <w:tcW w:w="15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FB1B85">
        <w:trPr>
          <w:trHeight w:hRule="exact" w:val="16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С.Рахманинов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"Всенощное бдение" И.С.Бах"Лютерански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Канты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Бах, Гендель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07.03.2023 21.03.2023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ОРКСЭ в начальной школе.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Связь музыки с другими видами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искусства</w:t>
            </w:r>
          </w:p>
        </w:tc>
      </w:tr>
      <w:tr w:rsidR="00FB1B8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Н.Римский-Корсаков опера "Садко""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фрагменты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П.И.Чайковский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Радоваться жизни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Шаферан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К.Дебюсси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"Лунный свет"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04.04.2023 16.05.2023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Знакомство с музыкальными произведениями программной музыки. Выявление интонаций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изобразительного характера.;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FB1B8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Д.Гершвин. Джаз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"Старый рояль"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Д.Гершвин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"Рапсодия в стиле блюз"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23.05.2023 30.05.2023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 с различными джазовыми музыкальными композициями и направлениями (регтайм, биг-бэнд, блюз).;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FB1B85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  <w:tr w:rsidR="00FB1B85">
        <w:trPr>
          <w:trHeight w:hRule="exact" w:val="904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ОБЩЕЕ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КОЛИЧЕСТВО ЧАСОВ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1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</w:tbl>
    <w:p w:rsidR="00FB1B85" w:rsidRDefault="00FB1B85">
      <w:pPr>
        <w:autoSpaceDE w:val="0"/>
        <w:autoSpaceDN w:val="0"/>
        <w:spacing w:after="0" w:line="14" w:lineRule="exact"/>
      </w:pPr>
    </w:p>
    <w:p w:rsidR="00FB1B85" w:rsidRDefault="00FB1B85">
      <w:pPr>
        <w:sectPr w:rsidR="00FB1B8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1B8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B1B8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85" w:rsidRDefault="00FB1B85"/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Фольклор-на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Фольклор-на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 детского игрового фольклора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Жанры детского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игрового фольклора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наших времен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Одночастная двухчастная трёхчастная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 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 фольклор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Польский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FB1B85" w:rsidRDefault="00FB1B85">
      <w:pPr>
        <w:autoSpaceDE w:val="0"/>
        <w:autoSpaceDN w:val="0"/>
        <w:spacing w:after="0" w:line="14" w:lineRule="exact"/>
      </w:pPr>
    </w:p>
    <w:p w:rsidR="00FB1B85" w:rsidRDefault="00FB1B85">
      <w:pPr>
        <w:sectPr w:rsidR="00FB1B85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Сканли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истоки классической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Нащиональные истоки классической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Национальный стиль Э.Грига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Исследов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 синтез исскуств.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Импрессионизм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Джаз-основа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Джаз-основа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Джаз-особенности языка и стиля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Джаз-особенности языка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1B8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Джаз-особенности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B1B85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3D19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1B85" w:rsidRDefault="00FB1B85"/>
        </w:tc>
      </w:tr>
    </w:tbl>
    <w:p w:rsidR="00FB1B85" w:rsidRDefault="00FB1B85">
      <w:pPr>
        <w:autoSpaceDE w:val="0"/>
        <w:autoSpaceDN w:val="0"/>
        <w:spacing w:after="0" w:line="14" w:lineRule="exact"/>
      </w:pPr>
    </w:p>
    <w:p w:rsidR="00FB1B85" w:rsidRDefault="00FB1B85">
      <w:pPr>
        <w:sectPr w:rsidR="00FB1B85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B1B85" w:rsidRDefault="003D19DC">
      <w:pPr>
        <w:autoSpaceDE w:val="0"/>
        <w:autoSpaceDN w:val="0"/>
        <w:spacing w:before="346" w:after="0" w:line="298" w:lineRule="auto"/>
        <w:ind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Музыка, 5 класс/Усачёва В.О., Школяр Л.В., Общество с ограниченной ответственностью«Издательский центр ВЕНТАНА-ГРАФ»; Акционерное общество «Издательство Просвещение»; Введите свой вариант:</w:t>
      </w:r>
    </w:p>
    <w:p w:rsidR="00FB1B85" w:rsidRDefault="003D19DC">
      <w:pPr>
        <w:autoSpaceDE w:val="0"/>
        <w:autoSpaceDN w:val="0"/>
        <w:spacing w:before="262" w:after="0" w:line="300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МЕТОДИЧЕСКИЕ МАТЕРИАЛЫ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ДЛЯ УЧИТЕЛЯ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Кабалевский ДБ."Воспитание ума и сердца" Просвещение 1989г.Кабалевский ДБ" Как рассказать детям о музыке" Просвещение 1989г.</w:t>
      </w:r>
    </w:p>
    <w:p w:rsidR="00FB1B85" w:rsidRDefault="003D19DC">
      <w:pPr>
        <w:autoSpaceDE w:val="0"/>
        <w:autoSpaceDN w:val="0"/>
        <w:spacing w:before="7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Ригина Г.С.Музыка .Книга для учителя .Учебная литература 2000г.</w:t>
      </w:r>
    </w:p>
    <w:p w:rsidR="00FB1B85" w:rsidRDefault="003D19DC">
      <w:pPr>
        <w:autoSpaceDE w:val="0"/>
        <w:autoSpaceDN w:val="0"/>
        <w:spacing w:before="264" w:after="0" w:line="302" w:lineRule="auto"/>
        <w:ind w:right="144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РЭШ</w:t>
      </w:r>
    </w:p>
    <w:p w:rsidR="00FB1B85" w:rsidRDefault="00FB1B85">
      <w:pPr>
        <w:sectPr w:rsidR="00FB1B8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B85" w:rsidRDefault="00FB1B85">
      <w:pPr>
        <w:autoSpaceDE w:val="0"/>
        <w:autoSpaceDN w:val="0"/>
        <w:spacing w:after="78" w:line="220" w:lineRule="exact"/>
      </w:pPr>
    </w:p>
    <w:p w:rsidR="00FB1B85" w:rsidRDefault="003D19DC">
      <w:pPr>
        <w:autoSpaceDE w:val="0"/>
        <w:autoSpaceDN w:val="0"/>
        <w:spacing w:after="0" w:line="408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</w:t>
      </w:r>
      <w:r>
        <w:rPr>
          <w:rFonts w:ascii="Times New Roman" w:eastAsia="Times New Roman" w:hAnsi="Times New Roman"/>
          <w:b/>
          <w:color w:val="000000"/>
          <w:sz w:val="24"/>
        </w:rPr>
        <w:t>ОРУДОВАНИЕ ДЛЯ ПРОВЕДЕНИЯ ПРАКТИЧЕСКИХ РАБОТ</w:t>
      </w:r>
    </w:p>
    <w:p w:rsidR="00FB1B85" w:rsidRDefault="00FB1B85">
      <w:pPr>
        <w:sectPr w:rsidR="00FB1B8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D19DC" w:rsidRDefault="003D19DC"/>
    <w:sectPr w:rsidR="003D19D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42D24"/>
    <w:rsid w:val="0015074B"/>
    <w:rsid w:val="0029639D"/>
    <w:rsid w:val="00326F90"/>
    <w:rsid w:val="003D19DC"/>
    <w:rsid w:val="00AA1D8D"/>
    <w:rsid w:val="00B47730"/>
    <w:rsid w:val="00CB0664"/>
    <w:rsid w:val="00FB1B8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F26FAF9-19FE-493A-BB11-44F4FAEC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C1FA83-24DE-4A5E-9412-919F24D8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5850</Words>
  <Characters>33347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2</cp:revision>
  <dcterms:created xsi:type="dcterms:W3CDTF">2022-09-07T08:00:00Z</dcterms:created>
  <dcterms:modified xsi:type="dcterms:W3CDTF">2022-09-07T08:00:00Z</dcterms:modified>
  <cp:category/>
</cp:coreProperties>
</file>